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98255754" name="bda31b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73492667" name="bda31b40-a4e3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85929491" name="c490549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2062519" name="c4905490-a4e3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6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